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35C65" w14:textId="77777777" w:rsidR="007724E8" w:rsidRPr="00012358" w:rsidRDefault="007724E8" w:rsidP="00012358">
      <w:pPr>
        <w:pStyle w:val="Heading3"/>
        <w:keepNext w:val="0"/>
        <w:keepLines w:val="0"/>
        <w:suppressAutoHyphens/>
        <w:spacing w:before="0" w:line="240" w:lineRule="auto"/>
        <w:jc w:val="both"/>
        <w:rPr>
          <w:rFonts w:ascii="Verdana" w:hAnsi="Verdana"/>
          <w:bCs w:val="0"/>
          <w:color w:val="000000"/>
          <w:sz w:val="32"/>
        </w:rPr>
      </w:pPr>
      <w:r w:rsidRPr="00012358">
        <w:rPr>
          <w:rFonts w:ascii="Verdana" w:hAnsi="Verdana"/>
          <w:color w:val="000000"/>
          <w:sz w:val="32"/>
        </w:rPr>
        <w:t>Второй путь</w:t>
      </w:r>
    </w:p>
    <w:p w14:paraId="070C5E58" w14:textId="5A1D93B6" w:rsidR="007724E8" w:rsidRDefault="009665B6" w:rsidP="00012358">
      <w:pPr>
        <w:suppressAutoHyphens/>
        <w:spacing w:after="0" w:line="240" w:lineRule="auto"/>
        <w:jc w:val="both"/>
        <w:rPr>
          <w:rFonts w:ascii="Verdana" w:hAnsi="Verdana"/>
          <w:color w:val="000000"/>
          <w:sz w:val="24"/>
        </w:rPr>
      </w:pPr>
      <w:r w:rsidRPr="00012358">
        <w:rPr>
          <w:rFonts w:ascii="Verdana" w:hAnsi="Verdana"/>
          <w:color w:val="000000"/>
          <w:sz w:val="24"/>
        </w:rPr>
        <w:t>Валентина Николаевна Журавлёва</w:t>
      </w:r>
    </w:p>
    <w:p w14:paraId="3BB8A36E" w14:textId="77777777" w:rsidR="009B4A71" w:rsidRPr="00012358" w:rsidRDefault="009B4A71" w:rsidP="00012358">
      <w:pPr>
        <w:suppressAutoHyphens/>
        <w:spacing w:after="0" w:line="240" w:lineRule="auto"/>
        <w:jc w:val="both"/>
        <w:rPr>
          <w:rFonts w:ascii="Verdana" w:hAnsi="Verdana"/>
          <w:color w:val="000000"/>
          <w:sz w:val="24"/>
        </w:rPr>
      </w:pPr>
    </w:p>
    <w:p w14:paraId="008C0CAC" w14:textId="77777777" w:rsidR="007724E8" w:rsidRPr="00012358" w:rsidRDefault="007724E8" w:rsidP="00012358">
      <w:pPr>
        <w:suppressAutoHyphens/>
        <w:spacing w:after="0" w:line="240" w:lineRule="auto"/>
        <w:ind w:firstLine="283"/>
        <w:jc w:val="both"/>
        <w:rPr>
          <w:rFonts w:ascii="Verdana" w:hAnsi="Verdana"/>
          <w:color w:val="000000"/>
          <w:sz w:val="20"/>
        </w:rPr>
      </w:pPr>
    </w:p>
    <w:p w14:paraId="17CEC687" w14:textId="26C3310F" w:rsidR="007724E8" w:rsidRPr="00012358" w:rsidRDefault="007724E8" w:rsidP="009B4A71">
      <w:pPr>
        <w:suppressAutoHyphens/>
        <w:spacing w:after="0" w:line="240" w:lineRule="auto"/>
        <w:jc w:val="center"/>
        <w:rPr>
          <w:rFonts w:ascii="Verdana" w:hAnsi="Verdana"/>
          <w:color w:val="000000"/>
          <w:sz w:val="20"/>
        </w:rPr>
      </w:pPr>
      <w:r w:rsidRPr="00012358">
        <w:rPr>
          <w:rFonts w:ascii="Verdana" w:hAnsi="Verdana"/>
          <w:noProof/>
          <w:color w:val="000000"/>
          <w:sz w:val="20"/>
        </w:rPr>
        <w:drawing>
          <wp:inline distT="0" distB="0" distL="0" distR="0" wp14:anchorId="5C911EB1" wp14:editId="3F792D14">
            <wp:extent cx="4233545" cy="44786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3545" cy="4478655"/>
                    </a:xfrm>
                    <a:prstGeom prst="rect">
                      <a:avLst/>
                    </a:prstGeom>
                    <a:noFill/>
                    <a:ln>
                      <a:noFill/>
                    </a:ln>
                  </pic:spPr>
                </pic:pic>
              </a:graphicData>
            </a:graphic>
          </wp:inline>
        </w:drawing>
      </w:r>
    </w:p>
    <w:p w14:paraId="72A2EAAE" w14:textId="77777777" w:rsidR="007724E8" w:rsidRPr="00012358" w:rsidRDefault="007724E8" w:rsidP="00012358">
      <w:pPr>
        <w:suppressAutoHyphens/>
        <w:spacing w:after="0" w:line="240" w:lineRule="auto"/>
        <w:ind w:firstLine="283"/>
        <w:jc w:val="both"/>
        <w:rPr>
          <w:rFonts w:ascii="Verdana" w:hAnsi="Verdana"/>
          <w:color w:val="000000"/>
          <w:sz w:val="20"/>
        </w:rPr>
      </w:pPr>
    </w:p>
    <w:p w14:paraId="5BD6769E" w14:textId="77777777" w:rsidR="007724E8" w:rsidRPr="00012358" w:rsidRDefault="007724E8" w:rsidP="00012358">
      <w:pPr>
        <w:suppressAutoHyphens/>
        <w:spacing w:after="0" w:line="240" w:lineRule="auto"/>
        <w:ind w:firstLine="283"/>
        <w:jc w:val="both"/>
        <w:rPr>
          <w:rFonts w:ascii="Verdana" w:hAnsi="Verdana"/>
          <w:color w:val="000000"/>
          <w:sz w:val="20"/>
        </w:rPr>
      </w:pPr>
    </w:p>
    <w:p w14:paraId="4D9170DA"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bCs/>
          <w:color w:val="000000"/>
          <w:sz w:val="20"/>
          <w:lang w:val="ru-RU"/>
        </w:rPr>
        <w:t>Я</w:t>
      </w:r>
      <w:r w:rsidRPr="00012358">
        <w:rPr>
          <w:rFonts w:ascii="Verdana" w:hAnsi="Verdana"/>
          <w:color w:val="000000"/>
          <w:sz w:val="20"/>
        </w:rPr>
        <w:t> </w:t>
      </w:r>
      <w:r w:rsidRPr="00012358">
        <w:rPr>
          <w:rFonts w:ascii="Verdana" w:hAnsi="Verdana"/>
          <w:color w:val="000000"/>
          <w:sz w:val="20"/>
          <w:lang w:val="ru-RU"/>
        </w:rPr>
        <w:t>— двойник астронавта Хаютина.</w:t>
      </w:r>
    </w:p>
    <w:p w14:paraId="5FA332C9"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Насколько я знаю, двойников было немного: человек триста, не больше. В наше время мало кто помнит, что значит быть двойником астронавта.</w:t>
      </w:r>
    </w:p>
    <w:p w14:paraId="12E02FD3"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 xml:space="preserve">Двойники появились за год или за два до конца </w:t>
      </w:r>
      <w:r w:rsidRPr="00012358">
        <w:rPr>
          <w:rFonts w:ascii="Verdana" w:hAnsi="Verdana"/>
          <w:color w:val="000000"/>
          <w:sz w:val="20"/>
        </w:rPr>
        <w:t>XX</w:t>
      </w:r>
      <w:r w:rsidRPr="00012358">
        <w:rPr>
          <w:rFonts w:ascii="Verdana" w:hAnsi="Verdana"/>
          <w:color w:val="000000"/>
          <w:sz w:val="20"/>
          <w:lang w:val="ru-RU"/>
        </w:rPr>
        <w:t xml:space="preserve"> столетия. Это было накануне первого межзвездного перелета. Шли испытания ионных кораблей, и за каким-то порогом скорости обычно нарушалась связь. Станции космосвязи принимали обрывки до неузнаваемости искаженных фраз. Тогда и появились двойники. Идея здесь проста: два человека, долгое время находящиеся вместе, постепенно становятся во многом похожими и приобретают способность понимать друг друга с полуслова. Двойники</w:t>
      </w:r>
      <w:r w:rsidRPr="00012358">
        <w:rPr>
          <w:rFonts w:ascii="Verdana" w:hAnsi="Verdana"/>
          <w:color w:val="000000"/>
          <w:sz w:val="20"/>
        </w:rPr>
        <w:t> </w:t>
      </w:r>
      <w:r w:rsidRPr="00012358">
        <w:rPr>
          <w:rFonts w:ascii="Verdana" w:hAnsi="Verdana"/>
          <w:color w:val="000000"/>
          <w:sz w:val="20"/>
          <w:lang w:val="ru-RU"/>
        </w:rPr>
        <w:t>— это, конечно, преувеличение. Но, если на Земле оставался человек, до этого несколько лет не разлучавшийся с астронавтом, связь становилась надежнее. Для двойника достаточно было одного слова, восклицания, даже интонации.</w:t>
      </w:r>
    </w:p>
    <w:p w14:paraId="3D976D39"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Первую группу двойников готовили очень тщательно. Этим специально занимались крупнейшие кибернетики и психологи. Потом удалось найти причины, вызывающие нарушение связи. Необходимость в помощи двойников возникала все реже и реже.</w:t>
      </w:r>
    </w:p>
    <w:p w14:paraId="7545E6B1"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Подготовку двойников прекратили. Астронавт сам, если хотел, выбирал себе двойника. Выбор утверждался теми, кто ведал подготовкой астронавтов. Но это была уже формальность.</w:t>
      </w:r>
    </w:p>
    <w:p w14:paraId="15AFFCFB"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 xml:space="preserve">Я стал двойником Хаютина, когда связь работала безупречно. Да я и не думал, что мне придется когда-нибудь участвовать в расшифровке сообщений, посланных Хаютиным. Это слишком далеко от моей специальности- истории античного мира. Я </w:t>
      </w:r>
      <w:r w:rsidRPr="00012358">
        <w:rPr>
          <w:rFonts w:ascii="Verdana" w:hAnsi="Verdana"/>
          <w:color w:val="000000"/>
          <w:sz w:val="20"/>
          <w:lang w:val="ru-RU"/>
        </w:rPr>
        <w:lastRenderedPageBreak/>
        <w:t>ни о чем тогда не думал. Просто мне хотелось стать двойником астронавта, его другом и полномочным представителем на Земле...</w:t>
      </w:r>
    </w:p>
    <w:p w14:paraId="1B88D339"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С тех пор прошло сто десять лет. Я давно не слышал, чтобы космосвязи требовалась помощь двойников. И вот теперь обратились ко мне.</w:t>
      </w:r>
    </w:p>
    <w:p w14:paraId="6B1BE15C"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В двух первых полетах к звездам у астронавтов еще были двойники. Но связь работала надежно, и это привело к дискуссии: нужны ли двойники? Почти все говорили</w:t>
      </w:r>
      <w:r w:rsidRPr="00012358">
        <w:rPr>
          <w:rFonts w:ascii="Verdana" w:hAnsi="Verdana"/>
          <w:color w:val="000000"/>
          <w:sz w:val="20"/>
        </w:rPr>
        <w:t> </w:t>
      </w:r>
      <w:r w:rsidRPr="00012358">
        <w:rPr>
          <w:rFonts w:ascii="Verdana" w:hAnsi="Verdana"/>
          <w:color w:val="000000"/>
          <w:sz w:val="20"/>
          <w:lang w:val="ru-RU"/>
        </w:rPr>
        <w:t>— нет, не нужны. А Хаютин утверждал: придет время, и двойники снова понадобятся, но тогда будет поздно их подготавливать. С Хаютиным не согласились. Ему просто уступили. Двойники</w:t>
      </w:r>
      <w:r w:rsidRPr="00012358">
        <w:rPr>
          <w:rFonts w:ascii="Verdana" w:hAnsi="Verdana"/>
          <w:color w:val="000000"/>
          <w:sz w:val="20"/>
        </w:rPr>
        <w:t> </w:t>
      </w:r>
      <w:r w:rsidRPr="00012358">
        <w:rPr>
          <w:rFonts w:ascii="Verdana" w:hAnsi="Verdana"/>
          <w:color w:val="000000"/>
          <w:sz w:val="20"/>
          <w:lang w:val="ru-RU"/>
        </w:rPr>
        <w:t>— романтическая традиция, стоило ли восставать против нее? Так думали все.</w:t>
      </w:r>
    </w:p>
    <w:p w14:paraId="27A17458"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Неужели Хаютин предвидел то, что случилось сейчас? Если так, он выбрал себе плохого двойника.</w:t>
      </w:r>
    </w:p>
    <w:p w14:paraId="77F9196D"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...Девять лет назад Хаютин вылетел к системе Альфы Центавра. В то время его назначили председателем Контрольного Совета. Казалось бы, какое дело Контрольному Совету до Искры? Это самая благополучная планета. Она удивительно похожа на Землю. Единственное отличие в том, что там светят Белая и Оранжевая. Но Оранжевая далеко от Искры. А Белая</w:t>
      </w:r>
      <w:r w:rsidRPr="00012358">
        <w:rPr>
          <w:rFonts w:ascii="Verdana" w:hAnsi="Verdana"/>
          <w:color w:val="000000"/>
          <w:sz w:val="20"/>
        </w:rPr>
        <w:t> </w:t>
      </w:r>
      <w:r w:rsidRPr="00012358">
        <w:rPr>
          <w:rFonts w:ascii="Verdana" w:hAnsi="Verdana"/>
          <w:color w:val="000000"/>
          <w:sz w:val="20"/>
          <w:lang w:val="ru-RU"/>
        </w:rPr>
        <w:t>— совсем как наше Солнце, только ярче.</w:t>
      </w:r>
    </w:p>
    <w:p w14:paraId="2A51530D"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Хаютин много рассказывал мне об Искре. Он побывал на ней в свой первый рейс. Потом он летал к Сириусу, Проциону, Альтаиру. Но чаще всего мы говорили с ним об Альфе и ее планетах. Там его постигла единственная за все время неудача. В тот раз он летел к Танифе. На языке маори «танифа» значит «дракон». Танифа, обращающаяся вокруг Оранжевой, действительно подобна дракону. Хаютин и еще четверо астронавтов первыми высадились на этой планете. Вернулся только один Хаютин. Он едва добрался до Искры, и его долго лечили. У него был сломан позвоночник. Это</w:t>
      </w:r>
      <w:r w:rsidRPr="00012358">
        <w:rPr>
          <w:rFonts w:ascii="Verdana" w:hAnsi="Verdana"/>
          <w:color w:val="000000"/>
          <w:sz w:val="20"/>
        </w:rPr>
        <w:t> </w:t>
      </w:r>
      <w:r w:rsidRPr="00012358">
        <w:rPr>
          <w:rFonts w:ascii="Verdana" w:hAnsi="Verdana"/>
          <w:color w:val="000000"/>
          <w:sz w:val="20"/>
          <w:lang w:val="ru-RU"/>
        </w:rPr>
        <w:t>— Танифа. Тройная сила тяжести, раскаленный туман, лавовые озера, болотистые леса, кишащие бронированными змеями...</w:t>
      </w:r>
    </w:p>
    <w:p w14:paraId="0CEBD54B"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Хаютин привез мне с Танифы камень. У меня много камней с чужих планет, они сложены в углу комнаты. Особенно хороши зеркальные камни с Зари, планеты в системе Сириуса. На Заре удивительно ровные и тихие ветры. Они веками дуют в одном направлении, до блеска полируя камни. А камни, которые Хаютин подобрал близ Проциона, на Флоре, светятся черным</w:t>
      </w:r>
      <w:r w:rsidRPr="00012358">
        <w:rPr>
          <w:rFonts w:ascii="Verdana" w:hAnsi="Verdana"/>
          <w:color w:val="000000"/>
          <w:sz w:val="20"/>
        </w:rPr>
        <w:t> </w:t>
      </w:r>
      <w:r w:rsidRPr="00012358">
        <w:rPr>
          <w:rFonts w:ascii="Verdana" w:hAnsi="Verdana"/>
          <w:color w:val="000000"/>
          <w:sz w:val="20"/>
          <w:lang w:val="ru-RU"/>
        </w:rPr>
        <w:t>— такой у них глубокий черный цвет. Мои любимцы</w:t>
      </w:r>
      <w:r w:rsidRPr="00012358">
        <w:rPr>
          <w:rFonts w:ascii="Verdana" w:hAnsi="Verdana"/>
          <w:color w:val="000000"/>
          <w:sz w:val="20"/>
        </w:rPr>
        <w:t> </w:t>
      </w:r>
      <w:r w:rsidRPr="00012358">
        <w:rPr>
          <w:rFonts w:ascii="Verdana" w:hAnsi="Verdana"/>
          <w:color w:val="000000"/>
          <w:sz w:val="20"/>
          <w:lang w:val="ru-RU"/>
        </w:rPr>
        <w:t>— желтые камни с Норда из системы Вольф-359. Они закручены спиралью, как ракушки, и пахнут хвоей.</w:t>
      </w:r>
    </w:p>
    <w:p w14:paraId="4E62613B"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Обломок красной лавы с Танифы лежит отдельно, в ящике. В глубине лавы</w:t>
      </w:r>
      <w:r w:rsidRPr="00012358">
        <w:rPr>
          <w:rFonts w:ascii="Verdana" w:hAnsi="Verdana"/>
          <w:color w:val="000000"/>
          <w:sz w:val="20"/>
        </w:rPr>
        <w:t> </w:t>
      </w:r>
      <w:r w:rsidRPr="00012358">
        <w:rPr>
          <w:rFonts w:ascii="Verdana" w:hAnsi="Verdana"/>
          <w:color w:val="000000"/>
          <w:sz w:val="20"/>
          <w:lang w:val="ru-RU"/>
        </w:rPr>
        <w:t>— клубок маленьких змей, похожих на согнутые гвозди. Если смотреть сквозь камень на яркий свет, внутри вспыхивают и гаснут злые огоньки. От этого кажется, что змеи шевелятся, пытаясь вырваться из застывшей лавы.</w:t>
      </w:r>
    </w:p>
    <w:p w14:paraId="2F38FD1C"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Да, это Танифа. Но Искра другая; она похожа на побережье Средиземного моря. Только краски там еще более яркие, словно их только что покрыли лаком.</w:t>
      </w:r>
    </w:p>
    <w:p w14:paraId="3852EB7F"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О своем полете на Искру Хаютин объявил мне совсем неожиданно. Я спросил:</w:t>
      </w:r>
    </w:p>
    <w:p w14:paraId="6021362F"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Зачем ты летишь?</w:t>
      </w:r>
    </w:p>
    <w:p w14:paraId="75289B1D"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В тот вечер мы сидели на обрыве и смотрели на море. Мы ждали, когда поднимется луна. Над водой уже полыхали лиловые зарницы. Атмосферу на Луне создали, когда Хаютин был в полете, и он еще не привык к лиловым восходам. Но за все время, что я его знаю, он ни разу не заставлял меня повторять вопрос.</w:t>
      </w:r>
    </w:p>
    <w:p w14:paraId="31D392E9"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Зачем ты летишь?</w:t>
      </w:r>
      <w:r w:rsidRPr="00012358">
        <w:rPr>
          <w:rFonts w:ascii="Verdana" w:hAnsi="Verdana"/>
          <w:color w:val="000000"/>
          <w:sz w:val="20"/>
        </w:rPr>
        <w:t> </w:t>
      </w:r>
      <w:r w:rsidRPr="00012358">
        <w:rPr>
          <w:rFonts w:ascii="Verdana" w:hAnsi="Verdana"/>
          <w:color w:val="000000"/>
          <w:sz w:val="20"/>
          <w:lang w:val="ru-RU"/>
        </w:rPr>
        <w:t>— снова спросил я.</w:t>
      </w:r>
      <w:r w:rsidRPr="00012358">
        <w:rPr>
          <w:rFonts w:ascii="Verdana" w:hAnsi="Verdana"/>
          <w:color w:val="000000"/>
          <w:sz w:val="20"/>
        </w:rPr>
        <w:t> </w:t>
      </w:r>
      <w:r w:rsidRPr="00012358">
        <w:rPr>
          <w:rFonts w:ascii="Verdana" w:hAnsi="Verdana"/>
          <w:color w:val="000000"/>
          <w:sz w:val="20"/>
          <w:lang w:val="ru-RU"/>
        </w:rPr>
        <w:t>— Что там случилось?</w:t>
      </w:r>
    </w:p>
    <w:p w14:paraId="1CB7B35D"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Не знаю,</w:t>
      </w:r>
      <w:r w:rsidRPr="00012358">
        <w:rPr>
          <w:rFonts w:ascii="Verdana" w:hAnsi="Verdana"/>
          <w:color w:val="000000"/>
          <w:sz w:val="20"/>
        </w:rPr>
        <w:t> </w:t>
      </w:r>
      <w:r w:rsidRPr="00012358">
        <w:rPr>
          <w:rFonts w:ascii="Verdana" w:hAnsi="Verdana"/>
          <w:color w:val="000000"/>
          <w:sz w:val="20"/>
          <w:lang w:val="ru-RU"/>
        </w:rPr>
        <w:t>— ответил Хаютин.</w:t>
      </w:r>
    </w:p>
    <w:p w14:paraId="4E68AB89"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Я видел</w:t>
      </w:r>
      <w:r w:rsidRPr="00012358">
        <w:rPr>
          <w:rFonts w:ascii="Verdana" w:hAnsi="Verdana"/>
          <w:color w:val="000000"/>
          <w:sz w:val="20"/>
        </w:rPr>
        <w:t> </w:t>
      </w:r>
      <w:r w:rsidRPr="00012358">
        <w:rPr>
          <w:rFonts w:ascii="Verdana" w:hAnsi="Verdana"/>
          <w:color w:val="000000"/>
          <w:sz w:val="20"/>
          <w:lang w:val="ru-RU"/>
        </w:rPr>
        <w:t>— он действительно не знает. Он только догадывается о чем-то, и это еще очень смутная догадка. Смутная и тревожная.</w:t>
      </w:r>
    </w:p>
    <w:p w14:paraId="20897BD1"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Не знаешь и летишь?</w:t>
      </w:r>
    </w:p>
    <w:p w14:paraId="555FBA9F"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Он смотрел на море. Над горизонтом поднялась гранатовая полоска. От нее растекались лиловые лучи, и ночь сразу раскололась на фиолетовое небо и иссиня-черное море.</w:t>
      </w:r>
    </w:p>
    <w:p w14:paraId="54873A5B"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Искра далеко,</w:t>
      </w:r>
      <w:r w:rsidRPr="00012358">
        <w:rPr>
          <w:rFonts w:ascii="Verdana" w:hAnsi="Verdana"/>
          <w:color w:val="000000"/>
          <w:sz w:val="20"/>
        </w:rPr>
        <w:t> </w:t>
      </w:r>
      <w:r w:rsidRPr="00012358">
        <w:rPr>
          <w:rFonts w:ascii="Verdana" w:hAnsi="Verdana"/>
          <w:color w:val="000000"/>
          <w:sz w:val="20"/>
          <w:lang w:val="ru-RU"/>
        </w:rPr>
        <w:t>— сказал Хаютин.</w:t>
      </w:r>
      <w:r w:rsidRPr="00012358">
        <w:rPr>
          <w:rFonts w:ascii="Verdana" w:hAnsi="Verdana"/>
          <w:color w:val="000000"/>
          <w:sz w:val="20"/>
        </w:rPr>
        <w:t> </w:t>
      </w:r>
      <w:r w:rsidRPr="00012358">
        <w:rPr>
          <w:rFonts w:ascii="Verdana" w:hAnsi="Verdana"/>
          <w:color w:val="000000"/>
          <w:sz w:val="20"/>
          <w:lang w:val="ru-RU"/>
        </w:rPr>
        <w:t>— Сообщения, которые мы сейчас получаем, отправлены свыше пятидесяти месяцев назад. Никто не знает, что там сегодня, в эту минуту.</w:t>
      </w:r>
    </w:p>
    <w:p w14:paraId="62D691AB"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Я был удивлен. До всех планет в других звездных системах далеко, и все привыкли к этому. Притом Искра самая близкая к нам планета.</w:t>
      </w:r>
    </w:p>
    <w:p w14:paraId="5C9F3A71"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lastRenderedPageBreak/>
        <w:t>—</w:t>
      </w:r>
      <w:r w:rsidRPr="00012358">
        <w:rPr>
          <w:rFonts w:ascii="Verdana" w:hAnsi="Verdana"/>
          <w:color w:val="000000"/>
          <w:sz w:val="20"/>
        </w:rPr>
        <w:t> </w:t>
      </w:r>
      <w:r w:rsidRPr="00012358">
        <w:rPr>
          <w:rFonts w:ascii="Verdana" w:hAnsi="Verdana"/>
          <w:color w:val="000000"/>
          <w:sz w:val="20"/>
          <w:lang w:val="ru-RU"/>
        </w:rPr>
        <w:t>Пока ты долетишь до Искры, пройдет лет восемь,</w:t>
      </w:r>
      <w:r w:rsidRPr="00012358">
        <w:rPr>
          <w:rFonts w:ascii="Verdana" w:hAnsi="Verdana"/>
          <w:color w:val="000000"/>
          <w:sz w:val="20"/>
        </w:rPr>
        <w:t> </w:t>
      </w:r>
      <w:r w:rsidRPr="00012358">
        <w:rPr>
          <w:rFonts w:ascii="Verdana" w:hAnsi="Verdana"/>
          <w:color w:val="000000"/>
          <w:sz w:val="20"/>
          <w:lang w:val="ru-RU"/>
        </w:rPr>
        <w:t>— сказал я.</w:t>
      </w:r>
      <w:r w:rsidRPr="00012358">
        <w:rPr>
          <w:rFonts w:ascii="Verdana" w:hAnsi="Verdana"/>
          <w:color w:val="000000"/>
          <w:sz w:val="20"/>
        </w:rPr>
        <w:t> </w:t>
      </w:r>
      <w:r w:rsidRPr="00012358">
        <w:rPr>
          <w:rFonts w:ascii="Verdana" w:hAnsi="Verdana"/>
          <w:color w:val="000000"/>
          <w:sz w:val="20"/>
          <w:lang w:val="ru-RU"/>
        </w:rPr>
        <w:t>— Если там что-то случилось, ты все равно опоздаешь.</w:t>
      </w:r>
    </w:p>
    <w:p w14:paraId="6391DB6A"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Опоздаю,</w:t>
      </w:r>
      <w:r w:rsidRPr="00012358">
        <w:rPr>
          <w:rFonts w:ascii="Verdana" w:hAnsi="Verdana"/>
          <w:color w:val="000000"/>
          <w:sz w:val="20"/>
        </w:rPr>
        <w:t> </w:t>
      </w:r>
      <w:r w:rsidRPr="00012358">
        <w:rPr>
          <w:rFonts w:ascii="Verdana" w:hAnsi="Verdana"/>
          <w:color w:val="000000"/>
          <w:sz w:val="20"/>
          <w:lang w:val="ru-RU"/>
        </w:rPr>
        <w:t>— согласился он.</w:t>
      </w:r>
      <w:r w:rsidRPr="00012358">
        <w:rPr>
          <w:rFonts w:ascii="Verdana" w:hAnsi="Verdana"/>
          <w:color w:val="000000"/>
          <w:sz w:val="20"/>
        </w:rPr>
        <w:t> </w:t>
      </w:r>
      <w:r w:rsidRPr="00012358">
        <w:rPr>
          <w:rFonts w:ascii="Verdana" w:hAnsi="Verdana"/>
          <w:color w:val="000000"/>
          <w:sz w:val="20"/>
          <w:lang w:val="ru-RU"/>
        </w:rPr>
        <w:t>— Хотя я буду лететь пять лет. Я иду один, на фотонном разведчике.</w:t>
      </w:r>
    </w:p>
    <w:p w14:paraId="6D9B4D98"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О фотонных разведчиках я слышал. Это были скоростные, но еще очень ненадежные корабли. Обычно их пилотировали автоматы. Я подумал, что на Искре произошло что-то чрезвычайное.</w:t>
      </w:r>
    </w:p>
    <w:p w14:paraId="79FCA31F"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Надолго?</w:t>
      </w:r>
      <w:r w:rsidRPr="00012358">
        <w:rPr>
          <w:rFonts w:ascii="Verdana" w:hAnsi="Verdana"/>
          <w:color w:val="000000"/>
          <w:sz w:val="20"/>
        </w:rPr>
        <w:t> </w:t>
      </w:r>
      <w:r w:rsidRPr="00012358">
        <w:rPr>
          <w:rFonts w:ascii="Verdana" w:hAnsi="Verdana"/>
          <w:color w:val="000000"/>
          <w:sz w:val="20"/>
          <w:lang w:val="ru-RU"/>
        </w:rPr>
        <w:t>— спросил я.</w:t>
      </w:r>
    </w:p>
    <w:p w14:paraId="6C0AD378"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Луна поднялась над морем. По волнам протянулась изумрудная дорожка. Море, казавшееся до этого черной плоскостью, сразу приобрело глубину. Ни одно сочетание красок не дает такого ощущения бездны, как это черно-изумрудное свечение. А зеленоватая Луна, приплюснутая, лохматая, быстро поднималась над горизонтом, выбрасывая струи ярко-лимонного света.</w:t>
      </w:r>
    </w:p>
    <w:p w14:paraId="765FA27E"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Надолго,</w:t>
      </w:r>
      <w:r w:rsidRPr="00012358">
        <w:rPr>
          <w:rFonts w:ascii="Verdana" w:hAnsi="Verdana"/>
          <w:color w:val="000000"/>
          <w:sz w:val="20"/>
        </w:rPr>
        <w:t> </w:t>
      </w:r>
      <w:r w:rsidRPr="00012358">
        <w:rPr>
          <w:rFonts w:ascii="Verdana" w:hAnsi="Verdana"/>
          <w:color w:val="000000"/>
          <w:sz w:val="20"/>
          <w:lang w:val="ru-RU"/>
        </w:rPr>
        <w:t>— ответил Хаютин.</w:t>
      </w:r>
    </w:p>
    <w:p w14:paraId="4DE9BE5F"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Мы пошли к дому. Тропинка, ведущая от обрыва к морю, сад, стеклянные стены моего домика</w:t>
      </w:r>
      <w:r w:rsidRPr="00012358">
        <w:rPr>
          <w:rFonts w:ascii="Verdana" w:hAnsi="Verdana"/>
          <w:color w:val="000000"/>
          <w:sz w:val="20"/>
        </w:rPr>
        <w:t> </w:t>
      </w:r>
      <w:r w:rsidRPr="00012358">
        <w:rPr>
          <w:rFonts w:ascii="Verdana" w:hAnsi="Verdana"/>
          <w:color w:val="000000"/>
          <w:sz w:val="20"/>
          <w:lang w:val="ru-RU"/>
        </w:rPr>
        <w:t xml:space="preserve">— все было изумрудным. Это волшебный цвет. В него окрашены все сказки, которые я помню с детства. И мои воспоминания, картины прошлого тоже приходят в изумрудной дымке. Я был рад Хаютину: в лунные ночи </w:t>
      </w:r>
      <w:r w:rsidRPr="00012358">
        <w:rPr>
          <w:rFonts w:ascii="Verdana" w:hAnsi="Verdana"/>
          <w:i/>
          <w:iCs/>
          <w:color w:val="000000"/>
          <w:sz w:val="20"/>
          <w:lang w:val="ru-RU"/>
        </w:rPr>
        <w:t>я</w:t>
      </w:r>
      <w:r w:rsidRPr="00012358">
        <w:rPr>
          <w:rFonts w:ascii="Verdana" w:hAnsi="Verdana"/>
          <w:color w:val="000000"/>
          <w:sz w:val="20"/>
          <w:lang w:val="ru-RU"/>
        </w:rPr>
        <w:t xml:space="preserve"> не люблю работать. Как обычно, Хаютин уехал утром, не прощаясь. Я нашел у его кровати раскрытую книгу. На полях было написано: «Формулы врут</w:t>
      </w:r>
      <w:r w:rsidRPr="00012358">
        <w:rPr>
          <w:rFonts w:ascii="Verdana" w:hAnsi="Verdana"/>
          <w:color w:val="000000"/>
          <w:sz w:val="20"/>
        </w:rPr>
        <w:t> </w:t>
      </w:r>
      <w:r w:rsidRPr="00012358">
        <w:rPr>
          <w:rFonts w:ascii="Verdana" w:hAnsi="Verdana"/>
          <w:color w:val="000000"/>
          <w:sz w:val="20"/>
          <w:lang w:val="ru-RU"/>
        </w:rPr>
        <w:t>— чем дальше от Земли, тем сильнее земное притяжение».</w:t>
      </w:r>
    </w:p>
    <w:p w14:paraId="1B39336E"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От Хаютина долго не было вестей. Потом я узнал, что где-то в середине пути он резко увеличил скорость. Я специально запросил Звездный Центр, все ли благополучно на Искре. Человек, с которым я говорил, ответил: да, конечно, хотя Хаютин мог получить какое-то сообщение с Искры.</w:t>
      </w:r>
    </w:p>
    <w:p w14:paraId="7C76D288"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Шли годы. Я не боялся за Хаютина. Рейс к Искре после других его полетов был прогулкой. Однажды мне сообщили, что Хаютин благополучно прибыл на Искру. Но прошло меньше суток, и я получил письмо со штампом Верховного Совета. «Это проблема чрезвычайного значения. Мы передаем ее на всеобщее обсуждение. Просим выступить за Хаютина...»</w:t>
      </w:r>
    </w:p>
    <w:p w14:paraId="7577A7DC"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Короткое письмо и коробка с двумя кристаллами. На них записана передача, принятая с Искры. Как всегда, передача начинается с цифр. «99»</w:t>
      </w:r>
      <w:r w:rsidRPr="00012358">
        <w:rPr>
          <w:rFonts w:ascii="Verdana" w:hAnsi="Verdana"/>
          <w:color w:val="000000"/>
          <w:sz w:val="20"/>
        </w:rPr>
        <w:t> </w:t>
      </w:r>
      <w:r w:rsidRPr="00012358">
        <w:rPr>
          <w:rFonts w:ascii="Verdana" w:hAnsi="Verdana"/>
          <w:color w:val="000000"/>
          <w:sz w:val="20"/>
          <w:lang w:val="ru-RU"/>
        </w:rPr>
        <w:t>— это значит, что сообщение относится к категории особо важных. «100»</w:t>
      </w:r>
      <w:r w:rsidRPr="00012358">
        <w:rPr>
          <w:rFonts w:ascii="Verdana" w:hAnsi="Verdana"/>
          <w:color w:val="000000"/>
          <w:sz w:val="20"/>
        </w:rPr>
        <w:t> </w:t>
      </w:r>
      <w:r w:rsidRPr="00012358">
        <w:rPr>
          <w:rFonts w:ascii="Verdana" w:hAnsi="Verdana"/>
          <w:color w:val="000000"/>
          <w:sz w:val="20"/>
          <w:lang w:val="ru-RU"/>
        </w:rPr>
        <w:t>— сообщение адресовано не только Земле, но и людям на других планетах. «107»</w:t>
      </w:r>
      <w:r w:rsidRPr="00012358">
        <w:rPr>
          <w:rFonts w:ascii="Verdana" w:hAnsi="Verdana"/>
          <w:color w:val="000000"/>
          <w:sz w:val="20"/>
        </w:rPr>
        <w:t> </w:t>
      </w:r>
      <w:r w:rsidRPr="00012358">
        <w:rPr>
          <w:rFonts w:ascii="Verdana" w:hAnsi="Verdana"/>
          <w:color w:val="000000"/>
          <w:sz w:val="20"/>
          <w:lang w:val="ru-RU"/>
        </w:rPr>
        <w:t>— кодовый знак председателя Контрольного Совета.</w:t>
      </w:r>
    </w:p>
    <w:p w14:paraId="0A6F97E3"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На обоих кристаллах записан разговор Хаютина с Шайном, руководителем всех работ в системе Альфы Центавра. Запись велась с середины разговора, с того момента, как Шайн включил стереограф. Изображение объемное, но бесцветное.</w:t>
      </w:r>
    </w:p>
    <w:p w14:paraId="7622A7C5"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Хаютин сидит в кресле. Он еще не снял противоперегрузочного костюма. За окном видны стартовые вышки; это какая-то комната на ракетодроме. В комнате два кресла и низкий столик. Хаютин почти не изменился с тех пор, как мы виделись в последний раз. Полет продолжался для него месяца четыре, не больше.</w:t>
      </w:r>
    </w:p>
    <w:p w14:paraId="2A8B1546"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Шайн невысокий, очень смуглый, в белом костюме. У Шайна правильные черты лица, но глаза постоянно прищурены. От этого кажется, что он усмехается чему-то своему, скрытому от других. На Искре привыкают щуриться: Белая светит ярче Солнца.</w:t>
      </w:r>
    </w:p>
    <w:p w14:paraId="34BBD6B4"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Теперь, Шайн, вы говорите не только со мной.</w:t>
      </w:r>
    </w:p>
    <w:p w14:paraId="25287AAE"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Шайн (он настраивал стереограф) отходит к своему креслу, присаживается на подлокотник. Он говорит, обращаясь только к Хаютину.</w:t>
      </w:r>
    </w:p>
    <w:p w14:paraId="1CF71D09"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Я думал, вы сможете понять!</w:t>
      </w:r>
      <w:r w:rsidRPr="00012358">
        <w:rPr>
          <w:rFonts w:ascii="Verdana" w:hAnsi="Verdana"/>
          <w:color w:val="000000"/>
          <w:sz w:val="20"/>
        </w:rPr>
        <w:t> </w:t>
      </w:r>
      <w:r w:rsidRPr="00012358">
        <w:rPr>
          <w:rFonts w:ascii="Verdana" w:hAnsi="Verdana"/>
          <w:color w:val="000000"/>
          <w:sz w:val="20"/>
          <w:lang w:val="ru-RU"/>
        </w:rPr>
        <w:t>— Голос у него резкий, неприятный.</w:t>
      </w:r>
      <w:r w:rsidRPr="00012358">
        <w:rPr>
          <w:rFonts w:ascii="Verdana" w:hAnsi="Verdana"/>
          <w:color w:val="000000"/>
          <w:sz w:val="20"/>
        </w:rPr>
        <w:t> </w:t>
      </w:r>
      <w:r w:rsidRPr="00012358">
        <w:rPr>
          <w:rFonts w:ascii="Verdana" w:hAnsi="Verdana"/>
          <w:color w:val="000000"/>
          <w:sz w:val="20"/>
          <w:lang w:val="ru-RU"/>
        </w:rPr>
        <w:t>— Вы первым были на Танифе. Потом мы одиннадцать раз посылали туда людей. Одиннадцать неудач! О каком легкомыслии после этого может идти речь? Мы знаем Танифу, как свою Искру. Знаем... и топчемся на месте!</w:t>
      </w:r>
    </w:p>
    <w:p w14:paraId="4F21A21C"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Надо создать более совершенное оборудование...</w:t>
      </w:r>
    </w:p>
    <w:p w14:paraId="5854DCB8"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Хаютин говорит еще что-то, но смех Шайна заглушает его слова.</w:t>
      </w:r>
    </w:p>
    <w:p w14:paraId="4AA462CC"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Жить в скафандрах? Кому это нужно! Никто не согласится жить на Танифе в скафандрах. А мы хотим, чтобы она вся</w:t>
      </w:r>
      <w:r w:rsidRPr="00012358">
        <w:rPr>
          <w:rFonts w:ascii="Verdana" w:hAnsi="Verdana"/>
          <w:color w:val="000000"/>
          <w:sz w:val="20"/>
        </w:rPr>
        <w:t> </w:t>
      </w:r>
      <w:r w:rsidRPr="00012358">
        <w:rPr>
          <w:rFonts w:ascii="Verdana" w:hAnsi="Verdana"/>
          <w:color w:val="000000"/>
          <w:sz w:val="20"/>
          <w:lang w:val="ru-RU"/>
        </w:rPr>
        <w:t>— понимаете, вся!</w:t>
      </w:r>
      <w:r w:rsidRPr="00012358">
        <w:rPr>
          <w:rFonts w:ascii="Verdana" w:hAnsi="Verdana"/>
          <w:color w:val="000000"/>
          <w:sz w:val="20"/>
        </w:rPr>
        <w:t> </w:t>
      </w:r>
      <w:r w:rsidRPr="00012358">
        <w:rPr>
          <w:rFonts w:ascii="Verdana" w:hAnsi="Verdana"/>
          <w:color w:val="000000"/>
          <w:sz w:val="20"/>
          <w:lang w:val="ru-RU"/>
        </w:rPr>
        <w:t>— была населена людьми. Как другие планеты.</w:t>
      </w:r>
    </w:p>
    <w:p w14:paraId="1F6F11CA"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Значит, надо изменить атмосферу.</w:t>
      </w:r>
    </w:p>
    <w:p w14:paraId="030A3885"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lastRenderedPageBreak/>
        <w:t>Шайн пожимает плечами:</w:t>
      </w:r>
    </w:p>
    <w:p w14:paraId="3A26FA64"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w:t>
      </w:r>
      <w:r w:rsidRPr="00012358">
        <w:rPr>
          <w:rFonts w:ascii="Verdana" w:hAnsi="Verdana"/>
          <w:color w:val="000000"/>
          <w:sz w:val="20"/>
        </w:rPr>
        <w:t> </w:t>
      </w:r>
      <w:r w:rsidRPr="00012358">
        <w:rPr>
          <w:rFonts w:ascii="Verdana" w:hAnsi="Verdana"/>
          <w:color w:val="000000"/>
          <w:sz w:val="20"/>
          <w:lang w:val="ru-RU"/>
        </w:rPr>
        <w:t>На Танифе тройная сила тяжести, вы это знаете.</w:t>
      </w:r>
      <w:r w:rsidRPr="00012358">
        <w:rPr>
          <w:rFonts w:ascii="Verdana" w:hAnsi="Verdana"/>
          <w:color w:val="000000"/>
          <w:sz w:val="20"/>
        </w:rPr>
        <w:t> </w:t>
      </w:r>
      <w:r w:rsidRPr="00012358">
        <w:rPr>
          <w:rFonts w:ascii="Verdana" w:hAnsi="Verdana"/>
          <w:color w:val="000000"/>
          <w:sz w:val="20"/>
          <w:lang w:val="ru-RU"/>
        </w:rPr>
        <w:t>— Он не дает Хаютину ответить.</w:t>
      </w:r>
      <w:r w:rsidRPr="00012358">
        <w:rPr>
          <w:rFonts w:ascii="Verdana" w:hAnsi="Verdana"/>
          <w:color w:val="000000"/>
          <w:sz w:val="20"/>
        </w:rPr>
        <w:t> </w:t>
      </w:r>
      <w:r w:rsidRPr="00012358">
        <w:rPr>
          <w:rFonts w:ascii="Verdana" w:hAnsi="Verdana"/>
          <w:color w:val="000000"/>
          <w:sz w:val="20"/>
          <w:lang w:val="ru-RU"/>
        </w:rPr>
        <w:t>— Я знаю, что вы скажете. Надо ждать, не так ли? Ждать, пока будет решена проблема управления гравитацией, и тогда все изменить на Танифе: силу тяжести, климат, атмосферу... Будет вторая Искра. А мы хотим жить на Танифе! Когда-то была Земля. Одна Земля. Потом создали атмосферу на Марсе. Появилась Земля номер два. Затем Венера</w:t>
      </w:r>
      <w:r w:rsidRPr="00012358">
        <w:rPr>
          <w:rFonts w:ascii="Verdana" w:hAnsi="Verdana"/>
          <w:color w:val="000000"/>
          <w:sz w:val="20"/>
        </w:rPr>
        <w:t> </w:t>
      </w:r>
      <w:r w:rsidRPr="00012358">
        <w:rPr>
          <w:rFonts w:ascii="Verdana" w:hAnsi="Verdana"/>
          <w:color w:val="000000"/>
          <w:sz w:val="20"/>
          <w:lang w:val="ru-RU"/>
        </w:rPr>
        <w:t>— она стала Землей номер три. Искра, Заря, Флора, даже ваша Луна</w:t>
      </w:r>
      <w:r w:rsidRPr="00012358">
        <w:rPr>
          <w:rFonts w:ascii="Verdana" w:hAnsi="Verdana"/>
          <w:color w:val="000000"/>
          <w:sz w:val="20"/>
        </w:rPr>
        <w:t> </w:t>
      </w:r>
      <w:r w:rsidRPr="00012358">
        <w:rPr>
          <w:rFonts w:ascii="Verdana" w:hAnsi="Verdana"/>
          <w:color w:val="000000"/>
          <w:sz w:val="20"/>
          <w:lang w:val="ru-RU"/>
        </w:rPr>
        <w:t>— все это копии Земли. Будет Земля номер семьдесят и Земля номер тысяча. Вы этого хотите? Скажите, товарищ Хаютин, вы так представляете себе будущее человека в космосе: идти за сотни парсеков и все перестраивать, чтобы было как на Земле? Но Вселенная бесконечна. Значит, бесконечно повторять одно и то же? Земля, еще Земля, еще Земля... Боюсь, вы не думали об этом...</w:t>
      </w:r>
    </w:p>
    <w:p w14:paraId="0460B164"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...Шайн, конечно, ошибался. Теперь-то я знаю: Хаютин давно догадывался о том, что собираются предпринять на Искре. Но я плохой двойник. Я ничего не заметил.</w:t>
      </w:r>
    </w:p>
    <w:p w14:paraId="0C81F264"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В сущности, я стал двойником астронавта случайно. Это произошло сто десять лет назад здесь, на обрыве. В то время обрыв был совершенно другим: скала, кое-где прикрытая потрескавшейся землей. Я жил в палатке и писал о греко-персидских войнах. Я был один на этом пустынном берегу Каспия. Половину мира занимало серое море, половину</w:t>
      </w:r>
      <w:r w:rsidRPr="00012358">
        <w:rPr>
          <w:rFonts w:ascii="Verdana" w:hAnsi="Verdana"/>
          <w:color w:val="000000"/>
          <w:sz w:val="20"/>
        </w:rPr>
        <w:t> </w:t>
      </w:r>
      <w:r w:rsidRPr="00012358">
        <w:rPr>
          <w:rFonts w:ascii="Verdana" w:hAnsi="Verdana"/>
          <w:color w:val="000000"/>
          <w:sz w:val="20"/>
          <w:lang w:val="ru-RU"/>
        </w:rPr>
        <w:t>— прокаленные солнцем рыжеватые пески. Историку трудно работать в городе; не удается войти в ритм той эпохи, о которой думаешь. На обрыве мне ничто не мешало. Иногда я терял представление о времени. По ночам сквозь шум прибоя я слышал мерную поступь афинских фаланг. Ветер пел походную песню, и голосами чаек кричали жрецы, предрекая победу. Я выходил из палатки и подолгу всматривался в звездное небо.</w:t>
      </w:r>
    </w:p>
    <w:p w14:paraId="703CAE7B"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И вдруг появился Хаютин. Он пришел с девушкой. У нее были очень светлые глаза. Как камни с планеты Заря. В таких глазах всегда видишь то, что хочешь увидеть. Хаютин все время смотрел ей в глаза. Они шли издалека, устали, и моя палатка показалась им дворцом.</w:t>
      </w:r>
    </w:p>
    <w:p w14:paraId="62FEA1D0"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Тогда Хаютин был старше меня. С тех пор для него прошло лет тридцать, не больше. Он много летал на субсветовых скоростях, и его время текло иначе, чем на Земле. Иногда мне кажется, что он вообще не стареет. У него порывистые движения и быстрый взгляд. Но мальчишкой он был только тогда, в первую нашу встречу. Когда я думаю о своей молодости, мне прежде всего вспоминается этот день. Мы ныряли с обрыва в пену прибоя; раньше я не решался спрыгнуть оттуда. Я видел их впервые</w:t>
      </w:r>
      <w:r w:rsidRPr="00012358">
        <w:rPr>
          <w:rFonts w:ascii="Verdana" w:hAnsi="Verdana"/>
          <w:color w:val="000000"/>
          <w:sz w:val="20"/>
        </w:rPr>
        <w:t> </w:t>
      </w:r>
      <w:r w:rsidRPr="00012358">
        <w:rPr>
          <w:rFonts w:ascii="Verdana" w:hAnsi="Verdana"/>
          <w:color w:val="000000"/>
          <w:sz w:val="20"/>
          <w:lang w:val="ru-RU"/>
        </w:rPr>
        <w:t>— Хаютина и девушку со светлыми глазами. Но мы понимали друг друга с полуслова. Мы болтали о всяких пустяках и смеялись. Я разжег костер, и мы сидели у огня до поздней ночи. Я учил их финикийскому искусству определять будущее по звездам...</w:t>
      </w:r>
    </w:p>
    <w:p w14:paraId="5D928F96"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Утром Хаютин спросил: «О великий мудрец, чем могут отблагодарить тебя спасенные тобой путники?» Я сказал, что хочу быть его двойником. Он посмотрел на девушку. Глаза у нее в то утро были совсем светлые, как небо до восхода солнца. Она сказала: «Сможешь ли ты понять, что формулы ошибаются и чем дальше от Земли, тем сильнее земное притяжение?» Это слова из инструкции двойнику астронавта, и я догадался, что Хаютин уже сделал выбор. Но она рассмеялась: «Да будет так!» И они ушли. Я смотрел им вслед, с обрыва видно далеко. Они шли, держась за руки, и часто оборачивались.</w:t>
      </w:r>
    </w:p>
    <w:p w14:paraId="5A9B6454"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Через месяц почтовый орнитоптер сбросил мне письмо из Звездного Центра. Меня утвердили двойником Хаютина. К письму были приложены длиннейшие инструкции.</w:t>
      </w:r>
    </w:p>
    <w:p w14:paraId="1664C781" w14:textId="77777777" w:rsidR="007724E8" w:rsidRPr="00012358"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Потом Хаютин часто жил у меня на обрыве. Мы редко встречались в городах, обычно он приезжал сюда.</w:t>
      </w:r>
    </w:p>
    <w:p w14:paraId="3346634D"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012358">
        <w:rPr>
          <w:rFonts w:ascii="Verdana" w:hAnsi="Verdana"/>
          <w:color w:val="000000"/>
          <w:sz w:val="20"/>
          <w:lang w:val="ru-RU"/>
        </w:rPr>
        <w:t xml:space="preserve">Теперь обрыв тонет в зелени. Я привез домик, посадил ивы. Зимой я живу в городах, но каждую весну возвращаюсь сюда. Однажды я едва нашел свой обрыв. Всё, насколько хватал глаз, было покрыто красными кустами; кажется, их вывезли с Венеры. Километрах в двадцати от обрыва построили экспериментальный ракетодром. Днем и ночью надо мной пролетают ракеты. </w:t>
      </w:r>
      <w:r w:rsidRPr="009B4A71">
        <w:rPr>
          <w:rFonts w:ascii="Verdana" w:hAnsi="Verdana"/>
          <w:color w:val="000000"/>
          <w:sz w:val="20"/>
          <w:lang w:val="ru-RU"/>
        </w:rPr>
        <w:t>Я привык к их звенящему гулу. Ракеты улетают и прилетают всегда из одной точки неба. Привычное небо само по себе, и эта таинственная точка сама по себе. Там черное пятно, через которое уходят к другим солнцам.</w:t>
      </w:r>
    </w:p>
    <w:p w14:paraId="2E5C46BB"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Хаютин тоже ушел в это черное пятно.</w:t>
      </w:r>
    </w:p>
    <w:p w14:paraId="251251E5"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lastRenderedPageBreak/>
        <w:t>Он ушел, и я забыл о надписи, сделанной им на полях старого фантастического романа. Мне казалось, он думал о прошлом. Я не заметил тогда, что на той же странице в двух местах подчеркнут текст.</w:t>
      </w:r>
    </w:p>
    <w:p w14:paraId="4ADC8F7D"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Сейчас эта книга лежит передо мной. Она раскрыта на сто девяноста четвертой странице. Ногтем отчеркнуто:</w:t>
      </w:r>
    </w:p>
    <w:p w14:paraId="0A798B53"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Вообще назначение человека,</w:t>
      </w:r>
      <w:r w:rsidRPr="00012358">
        <w:rPr>
          <w:rFonts w:ascii="Verdana" w:hAnsi="Verdana"/>
          <w:color w:val="000000"/>
          <w:sz w:val="20"/>
        </w:rPr>
        <w:t> </w:t>
      </w:r>
      <w:r w:rsidRPr="009B4A71">
        <w:rPr>
          <w:rFonts w:ascii="Verdana" w:hAnsi="Verdana"/>
          <w:color w:val="000000"/>
          <w:sz w:val="20"/>
          <w:lang w:val="ru-RU"/>
        </w:rPr>
        <w:t>— добавил он, подумав,</w:t>
      </w:r>
      <w:r w:rsidRPr="00012358">
        <w:rPr>
          <w:rFonts w:ascii="Verdana" w:hAnsi="Verdana"/>
          <w:color w:val="000000"/>
          <w:sz w:val="20"/>
        </w:rPr>
        <w:t> </w:t>
      </w:r>
      <w:r w:rsidRPr="009B4A71">
        <w:rPr>
          <w:rFonts w:ascii="Verdana" w:hAnsi="Verdana"/>
          <w:color w:val="000000"/>
          <w:sz w:val="20"/>
          <w:lang w:val="ru-RU"/>
        </w:rPr>
        <w:t>— превращать любое место, куда ступит его нога, в цветущий сад».</w:t>
      </w:r>
    </w:p>
    <w:p w14:paraId="73E2AB9E"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И еще:</w:t>
      </w:r>
    </w:p>
    <w:p w14:paraId="59DEBCA4"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«...и тогда на этом месте можно будет выпить кружечку холодного пива, как в павильоне на углу Пролетарского проспекта и улицы Дзержинского в Ашхабаде»,</w:t>
      </w:r>
    </w:p>
    <w:p w14:paraId="50F7BD50"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 Да, Шайн, я думал об этом,</w:t>
      </w:r>
      <w:r w:rsidRPr="00012358">
        <w:rPr>
          <w:rFonts w:ascii="Verdana" w:hAnsi="Verdana"/>
          <w:color w:val="000000"/>
          <w:sz w:val="20"/>
        </w:rPr>
        <w:t> </w:t>
      </w:r>
      <w:r w:rsidRPr="009B4A71">
        <w:rPr>
          <w:rFonts w:ascii="Verdana" w:hAnsi="Verdana"/>
          <w:color w:val="000000"/>
          <w:sz w:val="20"/>
          <w:lang w:val="ru-RU"/>
        </w:rPr>
        <w:t>— говорит Хаютин.</w:t>
      </w:r>
      <w:r w:rsidRPr="00012358">
        <w:rPr>
          <w:rFonts w:ascii="Verdana" w:hAnsi="Verdana"/>
          <w:color w:val="000000"/>
          <w:sz w:val="20"/>
        </w:rPr>
        <w:t> </w:t>
      </w:r>
      <w:r w:rsidRPr="009B4A71">
        <w:rPr>
          <w:rFonts w:ascii="Verdana" w:hAnsi="Verdana"/>
          <w:color w:val="000000"/>
          <w:sz w:val="20"/>
          <w:lang w:val="ru-RU"/>
        </w:rPr>
        <w:t>— Мы перестраиваем планеты, чтобы они были домом для человека. Поэтому они похожи на Землю. Человеку нужны вполне определенные условия</w:t>
      </w:r>
      <w:r w:rsidRPr="00012358">
        <w:rPr>
          <w:rFonts w:ascii="Verdana" w:hAnsi="Verdana"/>
          <w:color w:val="000000"/>
          <w:sz w:val="20"/>
        </w:rPr>
        <w:t> </w:t>
      </w:r>
      <w:r w:rsidRPr="009B4A71">
        <w:rPr>
          <w:rFonts w:ascii="Verdana" w:hAnsi="Verdana"/>
          <w:color w:val="000000"/>
          <w:sz w:val="20"/>
          <w:lang w:val="ru-RU"/>
        </w:rPr>
        <w:t>— состав атмосферы, давление, температура, доза радиации... Все, как на Земле. Земля</w:t>
      </w:r>
      <w:r w:rsidRPr="00012358">
        <w:rPr>
          <w:rFonts w:ascii="Verdana" w:hAnsi="Verdana"/>
          <w:color w:val="000000"/>
          <w:sz w:val="20"/>
        </w:rPr>
        <w:t> </w:t>
      </w:r>
      <w:r w:rsidRPr="009B4A71">
        <w:rPr>
          <w:rFonts w:ascii="Verdana" w:hAnsi="Verdana"/>
          <w:color w:val="000000"/>
          <w:sz w:val="20"/>
          <w:lang w:val="ru-RU"/>
        </w:rPr>
        <w:t>— наш первый и лучший дом.</w:t>
      </w:r>
    </w:p>
    <w:p w14:paraId="4B2688D1"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Дом?</w:t>
      </w:r>
      <w:r w:rsidRPr="00012358">
        <w:rPr>
          <w:rFonts w:ascii="Verdana" w:hAnsi="Verdana"/>
          <w:color w:val="000000"/>
          <w:sz w:val="20"/>
        </w:rPr>
        <w:t> </w:t>
      </w:r>
      <w:r w:rsidRPr="009B4A71">
        <w:rPr>
          <w:rFonts w:ascii="Verdana" w:hAnsi="Verdana"/>
          <w:color w:val="000000"/>
          <w:sz w:val="20"/>
          <w:lang w:val="ru-RU"/>
        </w:rPr>
        <w:t>— Шайн смеется.</w:t>
      </w:r>
    </w:p>
    <w:p w14:paraId="205BA334"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Вы никогда не были на Земле,</w:t>
      </w:r>
      <w:r w:rsidRPr="00012358">
        <w:rPr>
          <w:rFonts w:ascii="Verdana" w:hAnsi="Verdana"/>
          <w:color w:val="000000"/>
          <w:sz w:val="20"/>
        </w:rPr>
        <w:t> </w:t>
      </w:r>
      <w:r w:rsidRPr="009B4A71">
        <w:rPr>
          <w:rFonts w:ascii="Verdana" w:hAnsi="Verdana"/>
          <w:color w:val="000000"/>
          <w:sz w:val="20"/>
          <w:lang w:val="ru-RU"/>
        </w:rPr>
        <w:t>— грустно говорит Хаютин.</w:t>
      </w:r>
    </w:p>
    <w:p w14:paraId="7690BD3B"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Земля только колыбель человечества.</w:t>
      </w:r>
      <w:r w:rsidRPr="00012358">
        <w:rPr>
          <w:rFonts w:ascii="Verdana" w:hAnsi="Verdana"/>
          <w:color w:val="000000"/>
          <w:sz w:val="20"/>
        </w:rPr>
        <w:t> </w:t>
      </w:r>
      <w:r w:rsidRPr="009B4A71">
        <w:rPr>
          <w:rFonts w:ascii="Verdana" w:hAnsi="Verdana"/>
          <w:color w:val="000000"/>
          <w:sz w:val="20"/>
          <w:lang w:val="ru-RU"/>
        </w:rPr>
        <w:t>— Шайн смеется.</w:t>
      </w:r>
      <w:r w:rsidRPr="00012358">
        <w:rPr>
          <w:rFonts w:ascii="Verdana" w:hAnsi="Verdana"/>
          <w:color w:val="000000"/>
          <w:sz w:val="20"/>
        </w:rPr>
        <w:t> </w:t>
      </w:r>
      <w:r w:rsidRPr="009B4A71">
        <w:rPr>
          <w:rFonts w:ascii="Verdana" w:hAnsi="Verdana"/>
          <w:color w:val="000000"/>
          <w:sz w:val="20"/>
          <w:lang w:val="ru-RU"/>
        </w:rPr>
        <w:t>— Так говорил Циолковский. И добавлял, что нельзя вечно жить в колыбели. А вы хотите создавать всё новые и новые колыбели.</w:t>
      </w:r>
    </w:p>
    <w:p w14:paraId="29B87B3E"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Мы строим то, что наиболее соответствует потребностям человека.</w:t>
      </w:r>
    </w:p>
    <w:p w14:paraId="255CC846"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Шайн соскочил с подлокотника. Он стоит перед Хаютиным и, кажется, говорит серьезно:</w:t>
      </w:r>
    </w:p>
    <w:p w14:paraId="737BFB98"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Вы лишаете человека возможности жить в других мирах. Бесконечное разнообразие Вселенной вы хотите заменить бесконечными копиями Земли. Бывают планеты мертвые, без атмосферы, без влаги. Что ж, пусть они будут копиями Земли. Но такие, как Танифа... Там свой мир, и он погибнет, если Танифа станет похожей на Землю. Есть два пути. Один</w:t>
      </w:r>
      <w:r w:rsidRPr="00012358">
        <w:rPr>
          <w:rFonts w:ascii="Verdana" w:hAnsi="Verdana"/>
          <w:color w:val="000000"/>
          <w:sz w:val="20"/>
        </w:rPr>
        <w:t> </w:t>
      </w:r>
      <w:r w:rsidRPr="009B4A71">
        <w:rPr>
          <w:rFonts w:ascii="Verdana" w:hAnsi="Verdana"/>
          <w:color w:val="000000"/>
          <w:sz w:val="20"/>
          <w:lang w:val="ru-RU"/>
        </w:rPr>
        <w:t>— менять планеты под человека. Второй</w:t>
      </w:r>
      <w:r w:rsidRPr="00012358">
        <w:rPr>
          <w:rFonts w:ascii="Verdana" w:hAnsi="Verdana"/>
          <w:color w:val="000000"/>
          <w:sz w:val="20"/>
        </w:rPr>
        <w:t> </w:t>
      </w:r>
      <w:r w:rsidRPr="009B4A71">
        <w:rPr>
          <w:rFonts w:ascii="Verdana" w:hAnsi="Verdana"/>
          <w:color w:val="000000"/>
          <w:sz w:val="20"/>
          <w:lang w:val="ru-RU"/>
        </w:rPr>
        <w:t>— менять человека под планеты. Вы, на Земле, видите только первый путь. Он привычен: так когда-то завоевывали Землю. Правильно! На разных континентах одни и те же условия: одинаковая сила тяжести, одинаковый состав атмосферы, одинаковая радиация, одинаковое чередование времен года... В космосе иначе. Но люди продолжают менять планеты под человека. А почему не изменить человека так, чтобы он подошел к имеющимся условиям? Сто лет назад у нас не было выбора. Сейчас выбор есть. Мы</w:t>
      </w:r>
      <w:r w:rsidRPr="00012358">
        <w:rPr>
          <w:rFonts w:ascii="Verdana" w:hAnsi="Verdana"/>
          <w:color w:val="000000"/>
          <w:sz w:val="20"/>
        </w:rPr>
        <w:t> </w:t>
      </w:r>
      <w:r w:rsidRPr="009B4A71">
        <w:rPr>
          <w:rFonts w:ascii="Verdana" w:hAnsi="Verdana"/>
          <w:color w:val="000000"/>
          <w:sz w:val="20"/>
          <w:lang w:val="ru-RU"/>
        </w:rPr>
        <w:t>— на Искре</w:t>
      </w:r>
      <w:r w:rsidRPr="00012358">
        <w:rPr>
          <w:rFonts w:ascii="Verdana" w:hAnsi="Verdana"/>
          <w:color w:val="000000"/>
          <w:sz w:val="20"/>
        </w:rPr>
        <w:t> </w:t>
      </w:r>
      <w:r w:rsidRPr="009B4A71">
        <w:rPr>
          <w:rFonts w:ascii="Verdana" w:hAnsi="Verdana"/>
          <w:color w:val="000000"/>
          <w:sz w:val="20"/>
          <w:lang w:val="ru-RU"/>
        </w:rPr>
        <w:t>— выбрали. Проще менять человека. Десятки планет</w:t>
      </w:r>
      <w:r w:rsidRPr="00012358">
        <w:rPr>
          <w:rFonts w:ascii="Verdana" w:hAnsi="Verdana"/>
          <w:color w:val="000000"/>
          <w:sz w:val="20"/>
        </w:rPr>
        <w:t> </w:t>
      </w:r>
      <w:r w:rsidRPr="009B4A71">
        <w:rPr>
          <w:rFonts w:ascii="Verdana" w:hAnsi="Verdana"/>
          <w:color w:val="000000"/>
          <w:sz w:val="20"/>
          <w:lang w:val="ru-RU"/>
        </w:rPr>
        <w:t>— в системах Сириуса, Веги, Проциона</w:t>
      </w:r>
      <w:r w:rsidRPr="00012358">
        <w:rPr>
          <w:rFonts w:ascii="Verdana" w:hAnsi="Verdana"/>
          <w:color w:val="000000"/>
          <w:sz w:val="20"/>
        </w:rPr>
        <w:t> </w:t>
      </w:r>
      <w:r w:rsidRPr="009B4A71">
        <w:rPr>
          <w:rFonts w:ascii="Verdana" w:hAnsi="Verdana"/>
          <w:color w:val="000000"/>
          <w:sz w:val="20"/>
          <w:lang w:val="ru-RU"/>
        </w:rPr>
        <w:t>— сразу станут доступными. Человечество потратило больше столетия, чтобы освоить семь планет. И это предел того, что человек может сделать, оставаясь человеком. Я хочу сказать</w:t>
      </w:r>
      <w:r w:rsidRPr="00012358">
        <w:rPr>
          <w:rFonts w:ascii="Verdana" w:hAnsi="Verdana"/>
          <w:color w:val="000000"/>
          <w:sz w:val="20"/>
        </w:rPr>
        <w:t> </w:t>
      </w:r>
      <w:r w:rsidRPr="009B4A71">
        <w:rPr>
          <w:rFonts w:ascii="Verdana" w:hAnsi="Verdana"/>
          <w:color w:val="000000"/>
          <w:sz w:val="20"/>
          <w:lang w:val="ru-RU"/>
        </w:rPr>
        <w:t>— оставаясь земным человеком. Настало время идти другим путем.</w:t>
      </w:r>
    </w:p>
    <w:p w14:paraId="766FF212"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Зачем?</w:t>
      </w:r>
    </w:p>
    <w:p w14:paraId="3FA6A67B"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Голос у Хаютина спокойный. Так бывает, когда он перестает понимать собеседника.</w:t>
      </w:r>
    </w:p>
    <w:p w14:paraId="774DA5F4"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Я уже объяснил!</w:t>
      </w:r>
      <w:r w:rsidRPr="00012358">
        <w:rPr>
          <w:rFonts w:ascii="Verdana" w:hAnsi="Verdana"/>
          <w:color w:val="000000"/>
          <w:sz w:val="20"/>
        </w:rPr>
        <w:t> </w:t>
      </w:r>
      <w:r w:rsidRPr="009B4A71">
        <w:rPr>
          <w:rFonts w:ascii="Verdana" w:hAnsi="Verdana"/>
          <w:color w:val="000000"/>
          <w:sz w:val="20"/>
          <w:lang w:val="ru-RU"/>
        </w:rPr>
        <w:t>— Шайн злится. Он вернулся к своему креслу, отодвинул его к окну, сел.</w:t>
      </w:r>
    </w:p>
    <w:p w14:paraId="78E489B5"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Нет, Шайн, вы не объяснили. Вы решали надуманную задачу. Дано одно уравнение с двумя переменными величинами. Можно менять любую из этих величин.</w:t>
      </w:r>
    </w:p>
    <w:p w14:paraId="7283DF8F"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Примитивно, но так.</w:t>
      </w:r>
    </w:p>
    <w:p w14:paraId="48246610"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Вы говорили, что планеты, если их изменять под человека, теряют свое «я». Ну, а человек? Если его изменить под чужую планету, останется он человеком?.. Нет, Шайн, не перебивайте меня. Вы говорили о бесконечном разнообразии Вселенной. Мы выиграем это разнообразие, хорошо. Но проигрыш будет больше. Человек превратится в другое разумное существо. Знания и разум он при этом сохранит. Но он перестанет смотреть на мир земными глазами, и все духовные богатства, накопленные веками, тысячелетиями, станут ему чужды. Уже второе поколение этих новых разумных существ не будет понимать нашего искусства, литературы, вообще всего, что составляет культуру человечества:</w:t>
      </w:r>
    </w:p>
    <w:p w14:paraId="376C4A0E"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 xml:space="preserve">У них будет свой духовный мир. Не вижу беды в том, что земные статуи, картины, музыка будут им безразличны. В колыбели все дети одинаковы. Но потом они вырастают и говорят на разных языках. На Альфе мы, например, не знаем, что сейчас с тем потоком жизни, который идет в противоположном направлении, к </w:t>
      </w:r>
      <w:r w:rsidRPr="009B4A71">
        <w:rPr>
          <w:rFonts w:ascii="Verdana" w:hAnsi="Verdana"/>
          <w:color w:val="000000"/>
          <w:sz w:val="20"/>
          <w:lang w:val="ru-RU"/>
        </w:rPr>
        <w:lastRenderedPageBreak/>
        <w:t>Полярной Звезде. Волна жизни расходится от Земли в разных направлениях. Она подобна расширяющейся сфере, и чем больше радиус этой сферы, тем сильнее отличие форм жизни в каждой ее точке.</w:t>
      </w:r>
    </w:p>
    <w:p w14:paraId="5061D78C"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Долгое молчание. И вопрос Хаютина:</w:t>
      </w:r>
    </w:p>
    <w:p w14:paraId="5496F53E"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Что вы собираетесь сделать с Танифой?</w:t>
      </w:r>
    </w:p>
    <w:p w14:paraId="3E4B2E21"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Шайн качает головой:</w:t>
      </w:r>
    </w:p>
    <w:p w14:paraId="65358353"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Ничего. С Танифой ничего. Но с людьми... Мы подготовили новую экспедицию.</w:t>
      </w:r>
      <w:r w:rsidRPr="00012358">
        <w:rPr>
          <w:rFonts w:ascii="Verdana" w:hAnsi="Verdana"/>
          <w:color w:val="000000"/>
          <w:sz w:val="20"/>
        </w:rPr>
        <w:t> </w:t>
      </w:r>
      <w:r w:rsidRPr="009B4A71">
        <w:rPr>
          <w:rFonts w:ascii="Verdana" w:hAnsi="Verdana"/>
          <w:color w:val="000000"/>
          <w:sz w:val="20"/>
          <w:lang w:val="ru-RU"/>
        </w:rPr>
        <w:t>— Он смотрит на часы.</w:t>
      </w:r>
      <w:r w:rsidRPr="00012358">
        <w:rPr>
          <w:rFonts w:ascii="Verdana" w:hAnsi="Verdana"/>
          <w:color w:val="000000"/>
          <w:sz w:val="20"/>
        </w:rPr>
        <w:t> </w:t>
      </w:r>
      <w:r w:rsidRPr="009B4A71">
        <w:rPr>
          <w:rFonts w:ascii="Verdana" w:hAnsi="Verdana"/>
          <w:color w:val="000000"/>
          <w:sz w:val="20"/>
          <w:lang w:val="ru-RU"/>
        </w:rPr>
        <w:t>— Они ждут вас. Четыреста человек.</w:t>
      </w:r>
    </w:p>
    <w:p w14:paraId="50FBF11A"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Какие они?</w:t>
      </w:r>
    </w:p>
    <w:p w14:paraId="6C5D4623"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w:t>
      </w:r>
      <w:r w:rsidRPr="00012358">
        <w:rPr>
          <w:rFonts w:ascii="Verdana" w:hAnsi="Verdana"/>
          <w:color w:val="000000"/>
          <w:sz w:val="20"/>
        </w:rPr>
        <w:t> </w:t>
      </w:r>
      <w:r w:rsidRPr="009B4A71">
        <w:rPr>
          <w:rFonts w:ascii="Verdana" w:hAnsi="Verdana"/>
          <w:color w:val="000000"/>
          <w:sz w:val="20"/>
          <w:lang w:val="ru-RU"/>
        </w:rPr>
        <w:t>Вы знаете Танифу... Прежде всего</w:t>
      </w:r>
      <w:r w:rsidRPr="00012358">
        <w:rPr>
          <w:rFonts w:ascii="Verdana" w:hAnsi="Verdana"/>
          <w:color w:val="000000"/>
          <w:sz w:val="20"/>
        </w:rPr>
        <w:t> </w:t>
      </w:r>
      <w:r w:rsidRPr="009B4A71">
        <w:rPr>
          <w:rFonts w:ascii="Verdana" w:hAnsi="Verdana"/>
          <w:color w:val="000000"/>
          <w:sz w:val="20"/>
          <w:lang w:val="ru-RU"/>
        </w:rPr>
        <w:t>— тройная сила тяжести...</w:t>
      </w:r>
    </w:p>
    <w:p w14:paraId="5158A8CC"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Рев ракетного двигателя заглушает слова Шайна. Он подвигает кресло к Хаютину. Нельзя разобрать ни одного слова. Видно только, как Хаютин морщится, слушая Шайна. Потом он вскакивает и почти выбегает из комнаты. Шайн, продолжая что-то говорить, идет к стереографу...</w:t>
      </w:r>
    </w:p>
    <w:p w14:paraId="51506C28"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p>
    <w:p w14:paraId="15521067" w14:textId="77777777" w:rsidR="007724E8" w:rsidRPr="009B4A71" w:rsidRDefault="007724E8" w:rsidP="00012358">
      <w:pPr>
        <w:pStyle w:val="Heading6"/>
        <w:keepNext w:val="0"/>
        <w:keepLines w:val="0"/>
        <w:suppressAutoHyphens/>
        <w:spacing w:before="0" w:line="240" w:lineRule="auto"/>
        <w:ind w:firstLine="283"/>
        <w:jc w:val="both"/>
        <w:rPr>
          <w:rFonts w:ascii="Verdana" w:hAnsi="Verdana"/>
          <w:b/>
          <w:color w:val="000000"/>
          <w:sz w:val="20"/>
          <w:lang w:val="ru-RU"/>
        </w:rPr>
      </w:pPr>
      <w:r w:rsidRPr="009B4A71">
        <w:rPr>
          <w:rFonts w:ascii="Verdana" w:hAnsi="Verdana"/>
          <w:color w:val="000000"/>
          <w:sz w:val="20"/>
          <w:lang w:val="ru-RU"/>
        </w:rPr>
        <w:t>* * *</w:t>
      </w:r>
    </w:p>
    <w:p w14:paraId="084BF90B" w14:textId="77777777" w:rsidR="007724E8" w:rsidRPr="009B4A71" w:rsidRDefault="007724E8" w:rsidP="00012358">
      <w:pPr>
        <w:suppressAutoHyphens/>
        <w:spacing w:after="0" w:line="240" w:lineRule="auto"/>
        <w:ind w:firstLine="283"/>
        <w:jc w:val="both"/>
        <w:rPr>
          <w:rFonts w:ascii="Verdana" w:hAnsi="Verdana"/>
          <w:color w:val="000000"/>
          <w:sz w:val="20"/>
          <w:lang w:val="ru-RU"/>
        </w:rPr>
      </w:pPr>
    </w:p>
    <w:p w14:paraId="081A0E97" w14:textId="659DC242" w:rsidR="00354AEC" w:rsidRPr="009B4A71" w:rsidRDefault="007724E8" w:rsidP="00012358">
      <w:pPr>
        <w:suppressAutoHyphens/>
        <w:spacing w:after="0" w:line="240" w:lineRule="auto"/>
        <w:ind w:firstLine="283"/>
        <w:jc w:val="both"/>
        <w:rPr>
          <w:rFonts w:ascii="Verdana" w:hAnsi="Verdana"/>
          <w:color w:val="000000"/>
          <w:sz w:val="20"/>
          <w:lang w:val="ru-RU"/>
        </w:rPr>
      </w:pPr>
      <w:r w:rsidRPr="009B4A71">
        <w:rPr>
          <w:rFonts w:ascii="Verdana" w:hAnsi="Verdana"/>
          <w:color w:val="000000"/>
          <w:sz w:val="20"/>
          <w:lang w:val="ru-RU"/>
        </w:rPr>
        <w:t>Четыре года шло это сообщение с Искры. Других сообщений пока не поступало. Я не знаю, чем кончился разговор Хаютина с Шайном. Иногда мне кажется, что Хаютин отменил экспедицию на Танифу. Но могло быть и иначе. Если люди на Искре что-то решили, Хаютин не пойдет против всех. А они, судя по всему, решили твердо. Быть может, Хаютин сам принял участие в экспедиции на Танифу? Будь у Хаютина другой двойник, он, возможно, ответил бы на эти вопросы...</w:t>
      </w:r>
    </w:p>
    <w:sectPr w:rsidR="00354AEC" w:rsidRPr="009B4A71" w:rsidSect="00012358">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A6E1B" w14:textId="77777777" w:rsidR="00FE1F82" w:rsidRDefault="00FE1F82" w:rsidP="00012358">
      <w:pPr>
        <w:spacing w:after="0" w:line="240" w:lineRule="auto"/>
      </w:pPr>
      <w:r>
        <w:separator/>
      </w:r>
    </w:p>
  </w:endnote>
  <w:endnote w:type="continuationSeparator" w:id="0">
    <w:p w14:paraId="25FB9C15" w14:textId="77777777" w:rsidR="00FE1F82" w:rsidRDefault="00FE1F82" w:rsidP="00012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58D1" w14:textId="77777777" w:rsidR="00012358" w:rsidRDefault="00012358" w:rsidP="00A90A5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EB9313" w14:textId="77777777" w:rsidR="00012358" w:rsidRDefault="00012358" w:rsidP="000123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61B6E" w14:textId="45FA57AB" w:rsidR="00012358" w:rsidRPr="009B4A71" w:rsidRDefault="00012358" w:rsidP="00012358">
    <w:pPr>
      <w:pStyle w:val="Footer"/>
      <w:ind w:right="360"/>
      <w:rPr>
        <w:rFonts w:ascii="Arial" w:hAnsi="Arial" w:cs="Arial"/>
        <w:color w:val="999999"/>
        <w:sz w:val="20"/>
        <w:lang w:val="ru-RU"/>
      </w:rPr>
    </w:pPr>
    <w:r w:rsidRPr="009B4A71">
      <w:rPr>
        <w:rStyle w:val="PageNumber"/>
        <w:rFonts w:ascii="Arial" w:hAnsi="Arial" w:cs="Arial"/>
        <w:color w:val="999999"/>
        <w:sz w:val="20"/>
        <w:lang w:val="ru-RU"/>
      </w:rPr>
      <w:t xml:space="preserve">Библиотека «Артефакт» — </w:t>
    </w:r>
    <w:r w:rsidRPr="00012358">
      <w:rPr>
        <w:rStyle w:val="PageNumber"/>
        <w:rFonts w:ascii="Arial" w:hAnsi="Arial" w:cs="Arial"/>
        <w:color w:val="999999"/>
        <w:sz w:val="20"/>
      </w:rPr>
      <w:t>http</w:t>
    </w:r>
    <w:r w:rsidRPr="009B4A71">
      <w:rPr>
        <w:rStyle w:val="PageNumber"/>
        <w:rFonts w:ascii="Arial" w:hAnsi="Arial" w:cs="Arial"/>
        <w:color w:val="999999"/>
        <w:sz w:val="20"/>
        <w:lang w:val="ru-RU"/>
      </w:rPr>
      <w:t>://</w:t>
    </w:r>
    <w:r w:rsidRPr="00012358">
      <w:rPr>
        <w:rStyle w:val="PageNumber"/>
        <w:rFonts w:ascii="Arial" w:hAnsi="Arial" w:cs="Arial"/>
        <w:color w:val="999999"/>
        <w:sz w:val="20"/>
      </w:rPr>
      <w:t>artefact</w:t>
    </w:r>
    <w:r w:rsidRPr="009B4A71">
      <w:rPr>
        <w:rStyle w:val="PageNumber"/>
        <w:rFonts w:ascii="Arial" w:hAnsi="Arial" w:cs="Arial"/>
        <w:color w:val="999999"/>
        <w:sz w:val="20"/>
        <w:lang w:val="ru-RU"/>
      </w:rPr>
      <w:t>.</w:t>
    </w:r>
    <w:r w:rsidRPr="00012358">
      <w:rPr>
        <w:rStyle w:val="PageNumber"/>
        <w:rFonts w:ascii="Arial" w:hAnsi="Arial" w:cs="Arial"/>
        <w:color w:val="999999"/>
        <w:sz w:val="20"/>
      </w:rPr>
      <w:t>lib</w:t>
    </w:r>
    <w:r w:rsidRPr="009B4A71">
      <w:rPr>
        <w:rStyle w:val="PageNumber"/>
        <w:rFonts w:ascii="Arial" w:hAnsi="Arial" w:cs="Arial"/>
        <w:color w:val="999999"/>
        <w:sz w:val="20"/>
        <w:lang w:val="ru-RU"/>
      </w:rPr>
      <w:t>.</w:t>
    </w:r>
    <w:r w:rsidRPr="00012358">
      <w:rPr>
        <w:rStyle w:val="PageNumber"/>
        <w:rFonts w:ascii="Arial" w:hAnsi="Arial" w:cs="Arial"/>
        <w:color w:val="999999"/>
        <w:sz w:val="20"/>
      </w:rPr>
      <w:t>ru</w:t>
    </w:r>
    <w:r w:rsidRPr="009B4A7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D5EC2" w14:textId="77777777" w:rsidR="00012358" w:rsidRDefault="00012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C06E3" w14:textId="77777777" w:rsidR="00FE1F82" w:rsidRDefault="00FE1F82" w:rsidP="00012358">
      <w:pPr>
        <w:spacing w:after="0" w:line="240" w:lineRule="auto"/>
      </w:pPr>
      <w:r>
        <w:separator/>
      </w:r>
    </w:p>
  </w:footnote>
  <w:footnote w:type="continuationSeparator" w:id="0">
    <w:p w14:paraId="73ED0678" w14:textId="77777777" w:rsidR="00FE1F82" w:rsidRDefault="00FE1F82" w:rsidP="000123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4522C" w14:textId="77777777" w:rsidR="00012358" w:rsidRDefault="00012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A986" w14:textId="275F4615" w:rsidR="00012358" w:rsidRPr="009B4A71" w:rsidRDefault="00012358" w:rsidP="00012358">
    <w:pPr>
      <w:pStyle w:val="Header"/>
      <w:rPr>
        <w:rFonts w:ascii="Arial" w:hAnsi="Arial" w:cs="Arial"/>
        <w:color w:val="999999"/>
        <w:sz w:val="20"/>
        <w:lang w:val="ru-RU"/>
      </w:rPr>
    </w:pPr>
    <w:r w:rsidRPr="009B4A71">
      <w:rPr>
        <w:rFonts w:ascii="Arial" w:hAnsi="Arial" w:cs="Arial"/>
        <w:color w:val="999999"/>
        <w:sz w:val="20"/>
        <w:lang w:val="ru-RU"/>
      </w:rPr>
      <w:t xml:space="preserve">Библиотека «Артефакт» — </w:t>
    </w:r>
    <w:r w:rsidRPr="00012358">
      <w:rPr>
        <w:rFonts w:ascii="Arial" w:hAnsi="Arial" w:cs="Arial"/>
        <w:color w:val="999999"/>
        <w:sz w:val="20"/>
      </w:rPr>
      <w:t>http</w:t>
    </w:r>
    <w:r w:rsidRPr="009B4A71">
      <w:rPr>
        <w:rFonts w:ascii="Arial" w:hAnsi="Arial" w:cs="Arial"/>
        <w:color w:val="999999"/>
        <w:sz w:val="20"/>
        <w:lang w:val="ru-RU"/>
      </w:rPr>
      <w:t>://</w:t>
    </w:r>
    <w:r w:rsidRPr="00012358">
      <w:rPr>
        <w:rFonts w:ascii="Arial" w:hAnsi="Arial" w:cs="Arial"/>
        <w:color w:val="999999"/>
        <w:sz w:val="20"/>
      </w:rPr>
      <w:t>artefact</w:t>
    </w:r>
    <w:r w:rsidRPr="009B4A71">
      <w:rPr>
        <w:rFonts w:ascii="Arial" w:hAnsi="Arial" w:cs="Arial"/>
        <w:color w:val="999999"/>
        <w:sz w:val="20"/>
        <w:lang w:val="ru-RU"/>
      </w:rPr>
      <w:t>.</w:t>
    </w:r>
    <w:r w:rsidRPr="00012358">
      <w:rPr>
        <w:rFonts w:ascii="Arial" w:hAnsi="Arial" w:cs="Arial"/>
        <w:color w:val="999999"/>
        <w:sz w:val="20"/>
      </w:rPr>
      <w:t>lib</w:t>
    </w:r>
    <w:r w:rsidRPr="009B4A71">
      <w:rPr>
        <w:rFonts w:ascii="Arial" w:hAnsi="Arial" w:cs="Arial"/>
        <w:color w:val="999999"/>
        <w:sz w:val="20"/>
        <w:lang w:val="ru-RU"/>
      </w:rPr>
      <w:t>.</w:t>
    </w:r>
    <w:r w:rsidRPr="00012358">
      <w:rPr>
        <w:rFonts w:ascii="Arial" w:hAnsi="Arial" w:cs="Arial"/>
        <w:color w:val="999999"/>
        <w:sz w:val="20"/>
      </w:rPr>
      <w:t>ru</w:t>
    </w:r>
    <w:r w:rsidRPr="009B4A7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2F28" w14:textId="77777777" w:rsidR="00012358" w:rsidRDefault="00012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2358"/>
    <w:rsid w:val="00034616"/>
    <w:rsid w:val="0006063C"/>
    <w:rsid w:val="0015074B"/>
    <w:rsid w:val="0029639D"/>
    <w:rsid w:val="00326F90"/>
    <w:rsid w:val="00354AEC"/>
    <w:rsid w:val="007724E8"/>
    <w:rsid w:val="009665B6"/>
    <w:rsid w:val="009B4A71"/>
    <w:rsid w:val="00AA1D8D"/>
    <w:rsid w:val="00B47730"/>
    <w:rsid w:val="00CB0664"/>
    <w:rsid w:val="00FC693F"/>
    <w:rsid w:val="00FE1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82B871"/>
  <w14:defaultImageDpi w14:val="300"/>
  <w15:docId w15:val="{42D7A496-FAD3-4849-89DE-B18DD3F9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12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2721</Words>
  <Characters>15514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Второй путь</dc:title>
  <dc:subject/>
  <dc:creator>Валентина Николаевна Журавлёва</dc:creator>
  <cp:keywords/>
  <dc:description/>
  <cp:lastModifiedBy>Andrey Piskunov</cp:lastModifiedBy>
  <cp:revision>7</cp:revision>
  <dcterms:created xsi:type="dcterms:W3CDTF">2013-12-23T23:15:00Z</dcterms:created>
  <dcterms:modified xsi:type="dcterms:W3CDTF">2025-07-14T23:16:00Z</dcterms:modified>
  <cp:category/>
</cp:coreProperties>
</file>